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316A" w14:textId="77777777" w:rsidR="002D6C03" w:rsidRPr="00C10542" w:rsidRDefault="002D6C03" w:rsidP="00C10542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10542">
        <w:rPr>
          <w:rFonts w:ascii="Verdana" w:hAnsi="Verdana"/>
          <w:color w:val="000000"/>
          <w:sz w:val="32"/>
          <w:lang w:val="ru-RU"/>
        </w:rPr>
        <w:t>Выбор</w:t>
      </w:r>
    </w:p>
    <w:p w14:paraId="2B8A8274" w14:textId="19619B79" w:rsidR="002D6C03" w:rsidRPr="00C10542" w:rsidRDefault="0019480E" w:rsidP="00C1054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10542">
        <w:rPr>
          <w:rFonts w:ascii="Verdana" w:hAnsi="Verdana"/>
          <w:color w:val="000000"/>
          <w:sz w:val="24"/>
          <w:lang w:val="ru-RU"/>
        </w:rPr>
        <w:t>Кир Булычев</w:t>
      </w:r>
    </w:p>
    <w:p w14:paraId="5096215C" w14:textId="77777777" w:rsidR="0019480E" w:rsidRPr="00C10542" w:rsidRDefault="0019480E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BBB78E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Было душно, хотелось устроить сквозняк, но все время кто-нибудь закрывал дверь. Я устал настолько, что минут пять, прежде чем поднять трубку, старался придумать правдоподобный предлог, который помешает мне увидеть Катрин. А потом, когда набирал номер, я вообразил, что Катрин сейчас скажет, что не сможет со мной встретиться, потому что у нее собрание. Катрин сама сняла трубку и сказала, что я мог бы позвонить и пораньше. Возле стола с телефоном остановился Крогиус, положил на стол сумку с консервами и сахарным песком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он собирался на дачу. Он стоял и ждал, пока я не закончу разговор, жалобно глядя на меня. Катрин говорила тихо.</w:t>
      </w:r>
    </w:p>
    <w:p w14:paraId="621A0AC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Что?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Говори громче.</w:t>
      </w:r>
    </w:p>
    <w:p w14:paraId="1C1D9FC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Через сорок минут,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сказала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Где всегда.</w:t>
      </w:r>
    </w:p>
    <w:p w14:paraId="3786B94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Все,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кивнул я Крогиусу, положив трубку.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Звони.</w:t>
      </w:r>
    </w:p>
    <w:p w14:paraId="467ED6E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Спасибо,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обрадовался Крогиус.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А то жена с работы уйдет.</w:t>
      </w:r>
    </w:p>
    <w:p w14:paraId="0B0703E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У входа в лабораторию меня поджидала девочка из библиотеки. Она сказала, что у меня за два года не уплачены взносы в Красный Крест и еще что мне закрыт абонемент, потому что я не возвратил восемь книг. Я совсем забыл об этих книгах. По крайней мере две из них взял у меня Сурен. А Сурен уехал в Армению.</w:t>
      </w:r>
    </w:p>
    <w:p w14:paraId="272E9B2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Вы будете выступать в устном журнале?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спросила меня девочка из библиотеки.</w:t>
      </w:r>
    </w:p>
    <w:p w14:paraId="4202EAE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я и улыбнулся ей улыбкой Ланового. Или Жан-Поля Бельмондо.</w:t>
      </w:r>
    </w:p>
    <w:p w14:paraId="04FA818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Девочка сказала, что я великий актер, только жалко, что не учусь, и я сказал, что мне не надо учиться, потому что я и так все умею.</w:t>
      </w:r>
    </w:p>
    <w:p w14:paraId="1948CBB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 вами хорошо,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вздохнула девочка.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Вы добрый человек.</w:t>
      </w:r>
    </w:p>
    <w:p w14:paraId="18BB64D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Это неправда,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Я притворяюсь.</w:t>
      </w:r>
    </w:p>
    <w:p w14:paraId="6817C17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 xml:space="preserve">Девочка не поверила и ушла почти счастливая, хотя я ей не врал. Я притворялся. Было душно. Я пошел до Пушкинской пешком, чтобы убить время. У Зала Чайковского продавали гвоздики в киоске, но гвоздики были вялыми, к тому же я подумал, что, если мы пойдем куда-нибудь с Катрин, я буду похож на кавалера. Мной овладело глупое чувство, будто все это уже было. И даже этот осоловелый день. И Катрин так же ждет меня на полукруглой длинной скамье, а </w:t>
      </w:r>
      <w:r w:rsidRPr="00C10542">
        <w:rPr>
          <w:rFonts w:ascii="Verdana" w:hAnsi="Verdana"/>
          <w:color w:val="000000"/>
          <w:sz w:val="20"/>
          <w:lang w:val="ru-RU"/>
        </w:rPr>
        <w:lastRenderedPageBreak/>
        <w:t>у ног Пушкина должны стоять горшки с жухлыми цветами и вылинявший букетик васильков.</w:t>
      </w:r>
    </w:p>
    <w:p w14:paraId="7266427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Так оно и было. Даже васильки. Но Катрин опаздывала, и я сел на пустой край скамьи. Сюда не доставала тень кустов, и потому никто не садился. В тени жались туристы с покупками, а дальше вперемежку сидели старички и те вроде меня, которые ожидали. Один старичок громко говорил соседу:</w:t>
      </w:r>
    </w:p>
    <w:p w14:paraId="581053E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Это преступление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быть в Москве в такую погоду. Преступление.</w:t>
      </w:r>
    </w:p>
    <w:p w14:paraId="056E9C6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Он сердился, будто в этом преступлении кто-то был виноват. Катрин пришла не одна. За ней, вернее рядом, шел большой, широкий мужчина с молодой бородкой, неудачно приклеенной к подбородку и щекам, отчего он казался обманщиком. На мужчине была белая фуражечка, а если бы было прохладнее, он надел бы замшевый пиджак. Я смотрел на мужчину, потому что на Катрин смотреть не надо было. Я и так ее знал. Катрин похожа на щенка дога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руки и ноги ей велики, их слишком много, но в том-то и прелесть.</w:t>
      </w:r>
    </w:p>
    <w:p w14:paraId="7F73080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Катрин отыскала меня, подошла и села. Мужчина тоже сел рядом. Катрин сделала вид, что меня не знает, и я тоже не смотрел в ее сторону. Мужчина сказал:</w:t>
      </w:r>
    </w:p>
    <w:p w14:paraId="7B09362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Здесь жарко. Самый солнцепек. Можно схватить солнечный удар.</w:t>
      </w:r>
    </w:p>
    <w:p w14:paraId="2B70AA5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Катрин смотрела прямо перед собой, и он любовался ее профилем. Ему хотелось дотронуться до ее руки, но он не осмеливался, и его пальцы невзначай повисли над ее кистью. У мужчины был мокрый лоб и щеки блестели.</w:t>
      </w:r>
    </w:p>
    <w:p w14:paraId="1C4318B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Катрин отвернулась от него, убрав при этом свою руку с колена, и, глядя мимо меня, прошептала одними губами:</w:t>
      </w:r>
    </w:p>
    <w:p w14:paraId="55188AF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Превратись в паука. Испугай его до смерти. Только чтобы я не видела.</w:t>
      </w:r>
    </w:p>
    <w:p w14:paraId="2997CEB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Вы что-то сказали?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мужчина и дотронулся до ее локтя. Пальцы его замерли, коснувшись прохладной кожи.</w:t>
      </w:r>
    </w:p>
    <w:p w14:paraId="3FE22A0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наклонился вперед, чтобы встретиться с ним глазами, и превратился в большого паука. У меня было тело почти в полметра длиной и метровые лапы. Я придумал себе жвалы, похожие на кривые пилы и измазанные смердящим ядом.</w:t>
      </w:r>
    </w:p>
    <w:p w14:paraId="62734FC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Мужчина не сразу понял, что случилось. Он зажмурился, но не убрал руку с локтя Катрин. Тогда я превратил Катрин в паучиху и заставил его ощутить под пальцами холод и слизь хитинового панциря. Мужчина прижал растопыренные пальцы к груди и другой рукой взмахнул перед глазами.</w:t>
      </w:r>
    </w:p>
    <w:p w14:paraId="7CC9053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Черт возьми,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 xml:space="preserve">— пробормотал он. Ему показалось, что он заболел, и, видно, как многие такие большие мужчины, он был мнителен. Он заставил себя еще раз взглянуть в мою сторону, и тогда я протянул к нему передние лапы с когтями. И </w:t>
      </w:r>
      <w:r w:rsidRPr="00C10542">
        <w:rPr>
          <w:rFonts w:ascii="Verdana" w:hAnsi="Verdana"/>
          <w:color w:val="000000"/>
          <w:sz w:val="20"/>
          <w:lang w:val="ru-RU"/>
        </w:rPr>
        <w:lastRenderedPageBreak/>
        <w:t>он убежал. Ему было стыдно убегать, но он ничего не мог поделать со страхом. Туристы схватились за сумки с покупками. Старички смотрели ему вслед.</w:t>
      </w:r>
    </w:p>
    <w:p w14:paraId="46DB2E4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Катрин засмеялась.</w:t>
      </w:r>
    </w:p>
    <w:p w14:paraId="618C603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Спасибо,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кивнула она.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У тебя это здорово получается.</w:t>
      </w:r>
    </w:p>
    <w:p w14:paraId="615518A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Он бы не убежал,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объяснил я,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если бы я не превратил тебя в паучиху.</w:t>
      </w:r>
    </w:p>
    <w:p w14:paraId="18A0326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Как тебе не стыдно,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укорила меня Катрин.</w:t>
      </w:r>
    </w:p>
    <w:p w14:paraId="54BABB4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Куда мы пойдем?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1AAEE05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Куда хочешь,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сказала Катрин.</w:t>
      </w:r>
    </w:p>
    <w:p w14:paraId="41E2469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Где он к тебе привязался?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поинтересовался я.</w:t>
      </w:r>
    </w:p>
    <w:p w14:paraId="20BC1EC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От кинотеатра шел. Я ему сказала, что меня ждет муж, но потом решила его наказать, потому что он очень самоуверенный. Может быть, пойдем в парк? Будем пить пиво.</w:t>
      </w:r>
    </w:p>
    <w:p w14:paraId="6BF46F2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Там много народу,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возразил я.</w:t>
      </w:r>
    </w:p>
    <w:p w14:paraId="1B5A4A3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Сегодня пятница. Ты же сам говорил, что по пятницам все разумные люди уезжают за город.</w:t>
      </w:r>
    </w:p>
    <w:p w14:paraId="71DD3E3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Как скажешь.</w:t>
      </w:r>
    </w:p>
    <w:p w14:paraId="4FA802C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Тогда пошли ловить машину.</w:t>
      </w:r>
    </w:p>
    <w:p w14:paraId="7B7FFEA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На стоянке была большая очередь. Солнце опустилось к крышам, и казалось, что оно слишком приблизилось к Земле.</w:t>
      </w:r>
    </w:p>
    <w:p w14:paraId="785A70B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Сделай что-нибудь,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попросила Катрин.</w:t>
      </w:r>
    </w:p>
    <w:p w14:paraId="40A3011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отошел от очереди и пошел ловить частника. Я никогда не делаю этого, только для Катрин. На углу я увидел пустую машину и превратился в Юрия Никулина.</w:t>
      </w:r>
    </w:p>
    <w:p w14:paraId="486E66E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Куда тебе?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шофер, когда я сунул голову Никулина в окошко.</w:t>
      </w:r>
    </w:p>
    <w:p w14:paraId="4E6EED6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 Сокольники.</w:t>
      </w:r>
    </w:p>
    <w:p w14:paraId="1095A24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Садись, Юра,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пригласил шофер.</w:t>
      </w:r>
    </w:p>
    <w:p w14:paraId="577FDAF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позвал Катрин, и она спросила меня, когда мы шли к машине:</w:t>
      </w:r>
    </w:p>
    <w:p w14:paraId="5F00B0D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кого ему показал?</w:t>
      </w:r>
    </w:p>
    <w:p w14:paraId="388C0F6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Юрия Никулина,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я.</w:t>
      </w:r>
    </w:p>
    <w:p w14:paraId="7037B53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Правильно,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одобрила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Он будет горд, что возил тебя.</w:t>
      </w:r>
    </w:p>
    <w:p w14:paraId="242FCDC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же знаешь...</w:t>
      </w:r>
    </w:p>
    <w:p w14:paraId="58F734F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Что-то давно тебя в кино, Юра, не видел,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шофер, наслаждаясь доступностью общения со мной.</w:t>
      </w:r>
    </w:p>
    <w:p w14:paraId="1EB805D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Занят в цирке,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объяснил я.</w:t>
      </w:r>
    </w:p>
    <w:p w14:paraId="14C479E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Мне приходилось все время думать о нем, хотя я предпочел бы смотреть на Катрин. Катрин веселилась. Она прикусила нижнюю губу, и кончики острых клыков врезались в розовую кожу. Шофер был говорлив, я дал ему рубль, и он сказал, что сохранит его на память.</w:t>
      </w:r>
    </w:p>
    <w:p w14:paraId="508524E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Под большими деревьями у входа было прохладно и все места на лавочках заняты. Впереди, за круглым бассейном, поднимался купол, оставленный американцами, когда они устраивали здесь выставку. Теперь тоже была выставка «Интер что-то-71». Я подумал, что если Гуров прочтет наш с Крогиусом доклад к понедельнику, то во вторник приедет в лабораторию. Крогиус сам не понимал, что мы натворили. Я понимал.</w:t>
      </w:r>
    </w:p>
    <w:p w14:paraId="1EE57C2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Пойдем левее,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предложила Катрин.</w:t>
      </w:r>
    </w:p>
    <w:p w14:paraId="64D97E0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В лесу, изрезанном тропинками, у какого-то давно не крашенного забора Катрин постелила две газеты, и мы сели на траву. Катрин захотела пива, и я достал бутылку из портфеля. Я купил ее по дороге с работы, потому что подумал, что Катрин захочет пива. Открыть бутылку было нечем, и я пошел к забору, чтобы открыть ее о верх штакетника. Перед забором была большая канава, и я подумал, что могу ее перелететь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не перепрыгнуть, а перелететь. Но на тропинке показались две женщины с детскими колясками, и я перепрыгнул через канаву.</w:t>
      </w:r>
    </w:p>
    <w:p w14:paraId="06C578F1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хотела бы летать?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 Катрин.</w:t>
      </w:r>
    </w:p>
    <w:p w14:paraId="60BD5C3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Катрин посмотрела на меня в упор, и я заметил, как ее зрачки уменьшились, когда в них попал солнечный свет.</w:t>
      </w:r>
    </w:p>
    <w:p w14:paraId="5B87795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Ничего ты не понимаешь,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фыркнула она.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Ты не умеешь читать мысли.</w:t>
      </w:r>
    </w:p>
    <w:p w14:paraId="7746731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 умею,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согласился я.</w:t>
      </w:r>
    </w:p>
    <w:p w14:paraId="64B92E1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Мы пили пиво из горлышка и передавали друг другу бутылку, как трубку мира.</w:t>
      </w:r>
    </w:p>
    <w:p w14:paraId="2F29026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Очень жарко,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пожаловалась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И все потому, что ты не разрешаешь мне закалывать волосы.</w:t>
      </w:r>
    </w:p>
    <w:p w14:paraId="534D835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Я?</w:t>
      </w:r>
    </w:p>
    <w:p w14:paraId="5FB5096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сказал, что тебе больше нравится, когда у меня распущенные волосы.</w:t>
      </w:r>
    </w:p>
    <w:p w14:paraId="3F36C25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Мне ты нравишься в любом виде,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заверил я.</w:t>
      </w:r>
    </w:p>
    <w:p w14:paraId="32CA11C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Но с распущенными волосами больше.</w:t>
      </w:r>
    </w:p>
    <w:p w14:paraId="0D1872B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 распущенными больше.</w:t>
      </w:r>
    </w:p>
    <w:p w14:paraId="7DF54FC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принял ее жертву.</w:t>
      </w:r>
    </w:p>
    <w:p w14:paraId="4703B20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Катрин сидела, упершись ладонью в траву, рука у нее была тонкая и сильная.</w:t>
      </w:r>
    </w:p>
    <w:p w14:paraId="73D1C43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Катрин,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предложил я,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выходи за меня замуж. Я тебя люблю.</w:t>
      </w:r>
    </w:p>
    <w:p w14:paraId="5161F7C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тебе не верю,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сказала Катрин.</w:t>
      </w:r>
    </w:p>
    <w:p w14:paraId="366B804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меня не любишь.</w:t>
      </w:r>
    </w:p>
    <w:p w14:paraId="5526299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Глупый,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сказала Катрин.</w:t>
      </w:r>
    </w:p>
    <w:p w14:paraId="34159BD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наклонился к земле и поцеловал по очереди все ее длинные загорелые пальцы. Катрин положила мне на затылок другую ладонь.</w:t>
      </w:r>
    </w:p>
    <w:p w14:paraId="3C08136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Почему ты не хочешь выйти за меня замуж?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Хочешь, я буду всегда для тебя красивым? Как кинозвезда.</w:t>
      </w:r>
    </w:p>
    <w:p w14:paraId="1CDCDB71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Устанешь,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сказала Катрин.</w:t>
      </w:r>
    </w:p>
    <w:p w14:paraId="5FDB380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Давай попробуем.</w:t>
      </w:r>
    </w:p>
    <w:p w14:paraId="7801EE7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никогда не выйду за тебя замуж,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вздохнула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Ты пришелец из космоса, чужой человек. Опасный.</w:t>
      </w:r>
    </w:p>
    <w:p w14:paraId="7D26175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вырос в детском доме,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объяснил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Ты знаешь об этом. И я обещаю, что никогда не буду никого гипнотизировать. Тебя тем более.</w:t>
      </w:r>
    </w:p>
    <w:p w14:paraId="395AECE1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А ты мне что-нибудь внушал?</w:t>
      </w:r>
    </w:p>
    <w:p w14:paraId="703E401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Она убрала ладонь с моего затылка, и я почувствовал, как ее пальцы замерли в воздухе.</w:t>
      </w:r>
    </w:p>
    <w:p w14:paraId="1F2D8FB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Только если ты просила. Когда у тебя болел зуб. Помнишь? И когда ты так хотела увидеть жирафа на Комсомольской площади.</w:t>
      </w:r>
    </w:p>
    <w:p w14:paraId="31EF45E9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мне внушал, чтобы я тебя любила?</w:t>
      </w:r>
    </w:p>
    <w:p w14:paraId="4359BAB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 говори глупостей и верни на место ладошку. Мне так удобнее.</w:t>
      </w:r>
    </w:p>
    <w:p w14:paraId="645D95E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врешь?</w:t>
      </w:r>
    </w:p>
    <w:p w14:paraId="754C0C4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хочу, чтобы ты в самом деле меня любила.</w:t>
      </w:r>
    </w:p>
    <w:p w14:paraId="017F6EA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Ладонь вернулась на место, и Катрин повторила:</w:t>
      </w:r>
    </w:p>
    <w:p w14:paraId="10C4264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тебе не верю.</w:t>
      </w:r>
    </w:p>
    <w:p w14:paraId="4FFD3B1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lastRenderedPageBreak/>
        <w:t>Мы допили пиво и поставили бутылку на виду, чтобы тот, кому она нужна, нашел ее и сдал. Мы говорили о совсем ненужных вещах, даже о Татьянином отчиме, о людях, которые проходили мимо и смотрели на нас. Мы вышли из парка, когда стало совсем темно, и долго стояли в очереди на такси, и когда я проводил ее до подъезда, Катрин не захотела поцеловать меня на прощание, и мы не договорились о завтрашней встрече.</w:t>
      </w:r>
    </w:p>
    <w:p w14:paraId="40D01F9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пошел домой пешком, и мне было грустно, и я придумал вечный двигатель, а потом доказал, что он все-таки не будет работать. Доказательство оказалось очень трудным, и я почти забыл о Катрин, когда дошел до своей улицы. И тут я понял, что, когда я приду домой, зазвонит телефон и Крогиус скажет, что у нас ничего не выйдет. Мне не захотелось обходить длинный газон, и я решил перелететь через него. Летать было непросто, потому что я все время терял равновесие, и поэтому я не решился взлететь к себе на четвертый этаж, хотя окно было раскрыто. Я взошел по лестнице.</w:t>
      </w:r>
    </w:p>
    <w:p w14:paraId="0B595B6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Когда я открывал дверь, то понял, что кто-то сидит в темной комнате и ждет меня. Я захлопнул за собой дверь, не спеша закрыл на цепочку. Потом зажег свет в прихожей. Человек, который сидел в темной комнате, знал о том, что я чувствую его, но не шевелился. Я спросил:</w:t>
      </w:r>
    </w:p>
    <w:p w14:paraId="7E14F71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Почему вы сидите без света?</w:t>
      </w:r>
    </w:p>
    <w:p w14:paraId="05589B7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вздремнул,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человек.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Вас долго не было.</w:t>
      </w:r>
    </w:p>
    <w:p w14:paraId="33517B0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вошел в комнату, нажал на кнопку выключателя и сказал:</w:t>
      </w:r>
    </w:p>
    <w:p w14:paraId="57EA727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Может быть, я поставлю кофе?</w:t>
      </w:r>
    </w:p>
    <w:p w14:paraId="583744A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Нет, только для себя. Я не буду.</w:t>
      </w:r>
    </w:p>
    <w:p w14:paraId="5B50D42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От человека исходило ощущение респектабельности. Поэтому я тоже напустил на себя респектабельный вид и внушил гостю, что на мне синий галстук в полоску. Гость улыбнулся и сказал:</w:t>
      </w:r>
    </w:p>
    <w:p w14:paraId="46E83CE1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 старайтесь, ставьте лучше кофе.</w:t>
      </w:r>
    </w:p>
    <w:p w14:paraId="5674539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Он прошел за мной на кухню, достал из кармана спички и зажег газ, пока я насыпал в турку кофе.</w:t>
      </w:r>
    </w:p>
    <w:p w14:paraId="47B879A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Вы не чувствуете себя одиноким?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0B1F469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Нет.</w:t>
      </w:r>
    </w:p>
    <w:p w14:paraId="49E5048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Даже сегодня?</w:t>
      </w:r>
    </w:p>
    <w:p w14:paraId="71EB5C7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Сегодня чувствую.</w:t>
      </w:r>
    </w:p>
    <w:p w14:paraId="6D46847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А почему вы до сих пор не женились?</w:t>
      </w:r>
    </w:p>
    <w:p w14:paraId="4554973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Меня не любят девушки.</w:t>
      </w:r>
    </w:p>
    <w:p w14:paraId="593A8FB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Может быть, вы привыкли к одиночеству?</w:t>
      </w:r>
    </w:p>
    <w:p w14:paraId="36A8652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Может быть.</w:t>
      </w:r>
    </w:p>
    <w:p w14:paraId="753D64C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Но у вас есть друзья?</w:t>
      </w:r>
    </w:p>
    <w:p w14:paraId="4F51124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У меня много друзей.</w:t>
      </w:r>
    </w:p>
    <w:p w14:paraId="7437B0F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А им до вас и дела нет?</w:t>
      </w:r>
    </w:p>
    <w:p w14:paraId="178CFF4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Неправда. А как вы вошли в квартиру?</w:t>
      </w:r>
    </w:p>
    <w:p w14:paraId="1728F61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Человек пожал плечами и объяснил:</w:t>
      </w:r>
    </w:p>
    <w:p w14:paraId="1976BBC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прилетел. Окно было открыто.</w:t>
      </w:r>
    </w:p>
    <w:p w14:paraId="7B0DD9A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Он стоял, склонив голову набок, и рассматривал меня, будто ждал, что я выражу изумление. Но я не изумился, потому что сам чуть не сделал то же самое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только побоялся потерять равновесие и удариться о перила балкона. Человек сокрушенно покачал головой и сказал:</w:t>
      </w:r>
    </w:p>
    <w:p w14:paraId="5D6446F1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Никаких сомнений,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и поправил пенсне.</w:t>
      </w:r>
    </w:p>
    <w:p w14:paraId="6B0272E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мог поклясться, что никакого пенсне на нем три минуты назад не было. Я налил кофе в чашку, взял пачку вафель и пригласил гостя в комнату. Я устал от жары и ни к чему не ведущих разговоров.</w:t>
      </w:r>
    </w:p>
    <w:p w14:paraId="57FDE7B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Снимите ботинки,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предложил гость, проявляя заботливость.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Пусть ноги отдыхают.</w:t>
      </w:r>
    </w:p>
    <w:p w14:paraId="42AF70D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Вы очень любезны,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Я сначала выпью кофе, а то спать хочется.</w:t>
      </w:r>
    </w:p>
    <w:p w14:paraId="5F897AC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Человек прошелся по комнате, остановился у стеллажа и провел пальцем по корешкам книг, словно палкой по забору.</w:t>
      </w:r>
    </w:p>
    <w:p w14:paraId="3838938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Итак,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произнес он профессиональным голосом.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Вы себе не раз задавали вопрос: почему вы не такой, как все. И ответа на него не нашли. И в то же время что-то удерживало вас от того, чтобы обратиться к врачу.</w:t>
      </w:r>
    </w:p>
    <w:p w14:paraId="6D80EE2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такой же, как все,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я и подумал, что зря не послушался его. Снял бы ботинки.</w:t>
      </w:r>
    </w:p>
    <w:p w14:paraId="063CF98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Еще в детском доме вы учились лучше своих сверстников. Значительно лучше. Даже удивляли учителей.</w:t>
      </w:r>
    </w:p>
    <w:p w14:paraId="6C3E76A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Второй приз на математической олимпиаде,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подтвердил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Но учителей я не удивлял. И медали не получил.</w:t>
      </w:r>
    </w:p>
    <w:p w14:paraId="335ADC1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Вы ее не получили нарочно,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объяснил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Вы смущались своих способностей. Вы даже убедили Крогиуса, что он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полноправный ваш соавтор. И это неправда. Но в вас заключена могучая сила убеждения. Вы можете внушить любому обыкновенному человеку черт знает что.</w:t>
      </w:r>
    </w:p>
    <w:p w14:paraId="3FBABFF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А вам?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7A633D7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Мне не можете,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мой гость и превратился в небольшой памятник первопечатнику Ивану Федорову.</w:t>
      </w:r>
    </w:p>
    <w:p w14:paraId="4C3B180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Любопытно,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пробормотал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Сейчас вы скажете, что вы мой родственник и нас объединяют невидимые генетические связи.</w:t>
      </w:r>
    </w:p>
    <w:p w14:paraId="12151411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Правильно,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Если бы это было не так, вы бы не догадались, что я жду вас, вы бы проявили хотя бы удивление, увидев незнакомого человека в запертой квартире. Вы бы удивились моему признанию, что я взлетел на четвертый этаж. Кстати, вы уже умеете летать?</w:t>
      </w:r>
    </w:p>
    <w:p w14:paraId="4DAF960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 знаю,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сознался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Сегодня первый раз попробовал. А что я еще умею делать?</w:t>
      </w:r>
    </w:p>
    <w:p w14:paraId="641AAFA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Вам достаточно взглянуть на страницу, чтобы запомнить ее текст; вы складываете, умножаете, извлекаете корни с такой легкостью и быстротой, что могли бы с успехом выступать на эстраде, вы можете не спать несколько суток, да и не есть тоже.</w:t>
      </w:r>
    </w:p>
    <w:p w14:paraId="6ED18D3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Хотя люблю делать и то и другое. И меня не тянет на эстраду.</w:t>
      </w:r>
    </w:p>
    <w:p w14:paraId="78230789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Привычка,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холодно сказал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Влияние среды. В детском доме следили за тем, чтобы все дети спали по ночам. Вы умеете видеть связь между фактами и явлениями, очевидно между собой не связанными. Вы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гений по местным меркам. Хотя далеко не всеми вашими способностями вы умеете распоряжаться и не обо всех подозреваете.</w:t>
      </w:r>
    </w:p>
    <w:p w14:paraId="72E5188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Например?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59EA62A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Гость тут же растворился в воздухе и возник за моей спиной, в дверном проеме. Потом не спеша вернулся к стеллажу, достал оттуда англо-русский словарь и бросил его. Словарь застыл в воздухе.</w:t>
      </w:r>
    </w:p>
    <w:p w14:paraId="0FD6C33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И мне все это предстоит?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без особого энтузиазма спросил я.</w:t>
      </w:r>
    </w:p>
    <w:p w14:paraId="3D0C9B3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Это еще не все.</w:t>
      </w:r>
    </w:p>
    <w:p w14:paraId="27ABF66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 меня достаточно.</w:t>
      </w:r>
    </w:p>
    <w:p w14:paraId="0B17E02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Если вы будете учиться. Если вы вернетесь в естественную для вас обстановку. Если вы окажетесь среди себе подобных.</w:t>
      </w:r>
    </w:p>
    <w:p w14:paraId="2DFFD84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Так,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Значит, я мутант, генетический урод. И не одинок при этом.</w:t>
      </w:r>
    </w:p>
    <w:p w14:paraId="4B18923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 так,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возразил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Вы просто чужой здесь.</w:t>
      </w:r>
    </w:p>
    <w:p w14:paraId="08ADA52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здесь родился.</w:t>
      </w:r>
    </w:p>
    <w:p w14:paraId="08A51E2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Нет.</w:t>
      </w:r>
    </w:p>
    <w:p w14:paraId="4182DAB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родился в поселке. Мои родители погибли при лесном пожаре. Меня нашли пожарники и привезли в город.</w:t>
      </w:r>
    </w:p>
    <w:p w14:paraId="540CA34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Нет.</w:t>
      </w:r>
    </w:p>
    <w:p w14:paraId="03E1832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Тогда скажите.</w:t>
      </w:r>
    </w:p>
    <w:p w14:paraId="7D709819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Нам следовало найти вас раньше. Но это нелегко. Мы думали, что никого не осталось в живых. Это был разведывательный корабль. Космический корабль. Ваши родители были там. Корабль взорвался. Сгорел. Вас успели выбросить из корабля. И был лесной пожар. В пожаре сгорел поселок леспромхоза. Пожарники, нашедшие вас живым и невредимым, только очень голодным, не знали, что до конца пожара вас окружало силовое поле.</w:t>
      </w:r>
    </w:p>
    <w:p w14:paraId="6387F4B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слушал его, но меня мучило совсем другое.</w:t>
      </w:r>
    </w:p>
    <w:p w14:paraId="71C4C1A9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Скажите,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а на самом деле я какой?</w:t>
      </w:r>
    </w:p>
    <w:p w14:paraId="244669C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Внешне? Вам это нужно знать?</w:t>
      </w:r>
    </w:p>
    <w:p w14:paraId="3C54DB0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Да.</w:t>
      </w:r>
    </w:p>
    <w:p w14:paraId="1E6345F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Гость превратился в некую обтекаемую субстанцию, полупрозрачную, текучую, меняющую форму и цвет, но не лишенную определенной грации.</w:t>
      </w:r>
    </w:p>
    <w:p w14:paraId="617F742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Это тоже внушение?</w:t>
      </w:r>
    </w:p>
    <w:p w14:paraId="71973C0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Нет.</w:t>
      </w:r>
    </w:p>
    <w:p w14:paraId="51E6C62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Но ведь я не стараюсь быть человеком. Я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человек.</w:t>
      </w:r>
    </w:p>
    <w:p w14:paraId="1D4D093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Без этого вы не выжили бы на Земле. Мы думали, что вы погибли. А вы приспособились. Если бы не мой визит, вы бы до конца жизни ни о чем не догадались.</w:t>
      </w:r>
    </w:p>
    <w:p w14:paraId="2F6708D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должен буду улететь с вами?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1ECA66F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Разумеется,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Вы же мне верите?</w:t>
      </w:r>
    </w:p>
    <w:p w14:paraId="55DBC85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Верю,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кивнул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Только позвоню Крогиусу.</w:t>
      </w:r>
    </w:p>
    <w:p w14:paraId="6BA0E86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 надо,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возразил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То, что вы с ним сделали, пока не нужно Земле. Вас не поймут. Над вами стали бы смеяться академики. Я вообще удивлен, что вы смогли внушить Крогиусу веру в эту затею.</w:t>
      </w:r>
    </w:p>
    <w:p w14:paraId="17007F8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Но ведь она бред?</w:t>
      </w:r>
    </w:p>
    <w:p w14:paraId="0928217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Нет. Лет через сто на Земле до нее додумаются. Наше дело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не вмешиваться. Правда, иногда нам кажется, что эта цивилизация зашла в тупик.</w:t>
      </w:r>
    </w:p>
    <w:p w14:paraId="63980B59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поднял телефонную трубку.</w:t>
      </w:r>
    </w:p>
    <w:p w14:paraId="5AF8359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просил вас не звонить Крогиусу.</w:t>
      </w:r>
    </w:p>
    <w:p w14:paraId="7F2DB18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Хорошо,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я. И набрал номер Катрин.</w:t>
      </w:r>
    </w:p>
    <w:p w14:paraId="1700A50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Гость положил ладонь на рычаг.</w:t>
      </w:r>
    </w:p>
    <w:p w14:paraId="0EC778F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Это кончилось,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настаивал он.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И одиночество. И необходимость жить среди существ, столь уступающих вам. Во всем. Если бы я не нашел вас, вы бы погибли. Я уверен в этом. А теперь мы должны спешить. Корабль ждет. Не так легко добраться сюда, на край Галактики. И не так часто здесь бывают наши корабли. Заприте квартиру. Вас не сразу хватятся.</w:t>
      </w:r>
    </w:p>
    <w:p w14:paraId="1578BF3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Когда мы уходили, уже на лестнице я услышал, как звонит телефон. Я сделал шаг обратно.</w:t>
      </w:r>
    </w:p>
    <w:p w14:paraId="544CD49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Это Крогиус,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Он разговаривал с Гуровым. И Гуров не оставил камня на камне от вашей работы. Теперь Крогиус забудет обо всем. Скоро забудет.</w:t>
      </w:r>
    </w:p>
    <w:p w14:paraId="2284410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Знаю,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 я.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Это был Крогиус.</w:t>
      </w:r>
    </w:p>
    <w:p w14:paraId="46BF8EC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Мы быстро долетели до корабля. Он висел над кустами, небольшой, полупрозрачный и совершенно на вид не приспособленный к дальним странствиям. Он висел над кустами в Сокольниках, и я даже оглянулся, надеясь увидеть пустую пивную бутылку.</w:t>
      </w:r>
    </w:p>
    <w:p w14:paraId="3DD5049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Последний взгляд?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спросил гость.</w:t>
      </w:r>
    </w:p>
    <w:p w14:paraId="301EEE3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Да,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кивнул я.</w:t>
      </w:r>
    </w:p>
    <w:p w14:paraId="2DA4FB5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Попытайтесь побороть охватившую вас печаль,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посоветовал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Она рождается не от расставания, а от неизвестности, от невозможности заглянуть в будущее. Завтра вы лишь улыбнетесь, вспомнив о маленьких радостях и маленьких неприятностях, окружавших вас здесь. Неприятностей было больше.</w:t>
      </w:r>
    </w:p>
    <w:p w14:paraId="2D4ADFC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Больше,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согласился я.</w:t>
      </w:r>
    </w:p>
    <w:p w14:paraId="2C78488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Стартуем,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предупредил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Вы не почувствуете перегрузок. Приглядитесь ко мне внимательнее. Ваша земная оболочка не хочет покинуть вас.</w:t>
      </w:r>
    </w:p>
    <w:p w14:paraId="1D82944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Гость переливался перламутровыми волнами, играя и повелевая приборами управления.</w:t>
      </w:r>
    </w:p>
    <w:p w14:paraId="357FDEC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увидел сквозь полупрозрачный пол корабля, как уходит вниз все быстрее и быстрее темная зелень парка, сбегаются и мельчают дорожки уличных огней и россыпи окон. И Москва превратилась в светлое пятно на черном теле Земли.</w:t>
      </w:r>
    </w:p>
    <w:p w14:paraId="05918655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Вы никогда не пожалеете,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мне гость.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Я включу музыку, и вы поймете, каких вершин может достичь разум, обращенный к прекрасному.</w:t>
      </w:r>
    </w:p>
    <w:p w14:paraId="3ADB13C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Музыка возникла извне, влилась в корабль, мягко подхватила нас и устремилась к звездам, и была она совершенна, как совершенно звездное небо. Это было то совершенство, к которому меня влекло пустыми ночами и в моменты усталости и раздражения.</w:t>
      </w:r>
    </w:p>
    <w:p w14:paraId="01930CF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И я услышал, как вновь зазвонил телефон в покинутой, неприбранной квартире, телефон, ручка которого была замотана синей изоляционной лентой, потому что кто-то из подвыпивших друзей скинул его со стола, чтобы освободить место для шахматной доски.</w:t>
      </w:r>
    </w:p>
    <w:p w14:paraId="01653EB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пошел,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я гостю.</w:t>
      </w:r>
    </w:p>
    <w:p w14:paraId="2424BEC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возразил тот.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Возвращаться поздно. Да и бессмысленны возвращения в прошлое. В далекое прошлое.</w:t>
      </w:r>
    </w:p>
    <w:p w14:paraId="30B8207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До свидания,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уперся я.</w:t>
      </w:r>
    </w:p>
    <w:p w14:paraId="22C22E9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покинул корабль, потому что за этот вечер я научился многому, о чем и не подозревал раньше.</w:t>
      </w:r>
    </w:p>
    <w:p w14:paraId="0E821F47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Земля приближалась, и Москва из небольшого светлого пятна превратилась вновь в бесконечную россыпь огней. И я с трудом разыскал свой пятиэтажный блочный дом, такой одинаковый в ряду собратьев.</w:t>
      </w:r>
    </w:p>
    <w:p w14:paraId="30F69C6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Голос гостя догнал меня:</w:t>
      </w:r>
    </w:p>
    <w:p w14:paraId="7FDB070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Вы обрекаете себя на жизнь, полную недомолвок, мучений и унижений. Вы будете всю жизнь стремиться к нам, ко мне. Но будет поздно. Одумайтесь. Вам нельзя возвращаться.</w:t>
      </w:r>
    </w:p>
    <w:p w14:paraId="10AA67F0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Дверь на балкон была распахнута. Телефон уже умолк. Я нащупал его, не зажигая света. Я позвонил Катрин и спросил ее:</w:t>
      </w:r>
    </w:p>
    <w:p w14:paraId="746214C3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звонила мне, Катюшка?</w:t>
      </w:r>
    </w:p>
    <w:p w14:paraId="71C36DFB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с ума сошел,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ответила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Уже первый час. Ты всех соседей перебудишь.</w:t>
      </w:r>
    </w:p>
    <w:p w14:paraId="715F1AC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Так ты звонила?</w:t>
      </w:r>
    </w:p>
    <w:p w14:paraId="6894754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Это, наверное, твой сумасшедший Крогиус звонил. Он тебя по всему городу разыскивает. У него какие-то неприятности.</w:t>
      </w:r>
    </w:p>
    <w:p w14:paraId="2264FFC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Жалко,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я.</w:t>
      </w:r>
    </w:p>
    <w:p w14:paraId="17B5A2A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Крогиуса?</w:t>
      </w:r>
    </w:p>
    <w:p w14:paraId="2E2EACD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Нет, жалко, что не ты звонила.</w:t>
      </w:r>
    </w:p>
    <w:p w14:paraId="4FA8FCA8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А зачем я должна была тебе звонить?</w:t>
      </w:r>
    </w:p>
    <w:p w14:paraId="20F1A95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Чтобы сказать, что согласна выйти за меня замуж.</w:t>
      </w:r>
    </w:p>
    <w:p w14:paraId="71FA9FE2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с ума сошел. Я же сказала, что никогда не выйду замуж за пришельца из космоса и притом морального урода, который может внушить мне, что он Жан-Поль Бельмондо.</w:t>
      </w:r>
    </w:p>
    <w:p w14:paraId="36D4982A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Никогда?</w:t>
      </w:r>
    </w:p>
    <w:p w14:paraId="14DE4ED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Ложись спать,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настаивала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А то я тебя возненавижу.</w:t>
      </w:r>
    </w:p>
    <w:p w14:paraId="2F843254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Ты завтра когда кончаешь работу?</w:t>
      </w:r>
    </w:p>
    <w:p w14:paraId="7D8B834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Тебя не касается. У меня свидание.</w:t>
      </w:r>
    </w:p>
    <w:p w14:paraId="6C380E8F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У тебя свидание со мной,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 я строго.</w:t>
      </w:r>
    </w:p>
    <w:p w14:paraId="3D938726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Ладно, с тобой,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согласилась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Только лишнего не думай.</w:t>
      </w:r>
    </w:p>
    <w:p w14:paraId="5FB498BD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сейчас думать почти не в состоянии.</w:t>
      </w:r>
    </w:p>
    <w:p w14:paraId="2E5485FE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—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Я тебя целую,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сказала Катрин.</w:t>
      </w:r>
      <w:r w:rsidRPr="00C10542">
        <w:rPr>
          <w:rFonts w:ascii="Verdana" w:hAnsi="Verdana"/>
          <w:color w:val="000000"/>
          <w:sz w:val="20"/>
        </w:rPr>
        <w:t> </w:t>
      </w:r>
      <w:r w:rsidRPr="00C10542">
        <w:rPr>
          <w:rFonts w:ascii="Verdana" w:hAnsi="Verdana"/>
          <w:color w:val="000000"/>
          <w:sz w:val="20"/>
          <w:lang w:val="ru-RU"/>
        </w:rPr>
        <w:t>— Позвони Крогиусу. Успокой его. Он с ума сойдет.</w:t>
      </w:r>
    </w:p>
    <w:p w14:paraId="7BA53A5C" w14:textId="77777777" w:rsidR="002D6C0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Я позвонил Крогиусу и успокоил его.</w:t>
      </w:r>
    </w:p>
    <w:p w14:paraId="6CD9FD01" w14:textId="0CBCDA81" w:rsidR="00D86373" w:rsidRPr="00C10542" w:rsidRDefault="002D6C03" w:rsidP="00C1054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10542">
        <w:rPr>
          <w:rFonts w:ascii="Verdana" w:hAnsi="Verdana"/>
          <w:color w:val="000000"/>
          <w:sz w:val="20"/>
          <w:lang w:val="ru-RU"/>
        </w:rPr>
        <w:t>Потом снял ботинки и, уже засыпая, вспомнил, что у меня кончился кофе и завтра надо обязательно зайти на Кировскую, в магазин, и выстоять там сумасшедшую очередь.</w:t>
      </w:r>
    </w:p>
    <w:sectPr w:rsidR="00D86373" w:rsidRPr="00C10542" w:rsidSect="00C10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61D8A" w14:textId="77777777" w:rsidR="00C10542" w:rsidRDefault="00C10542" w:rsidP="00C10542">
      <w:pPr>
        <w:spacing w:after="0" w:line="240" w:lineRule="auto"/>
      </w:pPr>
      <w:r>
        <w:separator/>
      </w:r>
    </w:p>
  </w:endnote>
  <w:endnote w:type="continuationSeparator" w:id="0">
    <w:p w14:paraId="1957DD14" w14:textId="77777777" w:rsidR="00C10542" w:rsidRDefault="00C10542" w:rsidP="00C10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C869D" w14:textId="77777777" w:rsidR="00C10542" w:rsidRDefault="00C10542" w:rsidP="001207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3C8DD1" w14:textId="77777777" w:rsidR="00C10542" w:rsidRDefault="00C10542" w:rsidP="00C105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A407" w14:textId="37132728" w:rsidR="00C10542" w:rsidRPr="00C10542" w:rsidRDefault="00C10542" w:rsidP="00C10542">
    <w:pPr>
      <w:pStyle w:val="Footer"/>
      <w:ind w:right="360"/>
      <w:rPr>
        <w:rFonts w:ascii="Arial" w:hAnsi="Arial" w:cs="Arial"/>
        <w:color w:val="999999"/>
        <w:sz w:val="20"/>
      </w:rPr>
    </w:pPr>
    <w:r w:rsidRPr="00C1054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90B3" w14:textId="77777777" w:rsidR="00C10542" w:rsidRDefault="00C1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13931" w14:textId="77777777" w:rsidR="00C10542" w:rsidRDefault="00C10542" w:rsidP="00C10542">
      <w:pPr>
        <w:spacing w:after="0" w:line="240" w:lineRule="auto"/>
      </w:pPr>
      <w:r>
        <w:separator/>
      </w:r>
    </w:p>
  </w:footnote>
  <w:footnote w:type="continuationSeparator" w:id="0">
    <w:p w14:paraId="55D0C130" w14:textId="77777777" w:rsidR="00C10542" w:rsidRDefault="00C10542" w:rsidP="00C10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46932" w14:textId="77777777" w:rsidR="00C10542" w:rsidRDefault="00C1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1259" w14:textId="72941798" w:rsidR="00C10542" w:rsidRPr="00C10542" w:rsidRDefault="00C10542" w:rsidP="00C10542">
    <w:pPr>
      <w:pStyle w:val="Header"/>
      <w:rPr>
        <w:rFonts w:ascii="Arial" w:hAnsi="Arial" w:cs="Arial"/>
        <w:color w:val="999999"/>
        <w:sz w:val="20"/>
      </w:rPr>
    </w:pPr>
    <w:r w:rsidRPr="00C1054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E6EE" w14:textId="77777777" w:rsidR="00C10542" w:rsidRDefault="00C1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9480E"/>
    <w:rsid w:val="0029639D"/>
    <w:rsid w:val="002D6C03"/>
    <w:rsid w:val="00326F90"/>
    <w:rsid w:val="00AA1D8D"/>
    <w:rsid w:val="00B47730"/>
    <w:rsid w:val="00C10542"/>
    <w:rsid w:val="00CB0664"/>
    <w:rsid w:val="00D8637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7D2353A"/>
  <w14:defaultImageDpi w14:val="300"/>
  <w15:docId w15:val="{0CD45E38-85DD-42E2-8DCA-9FD3A437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10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3314</Words>
  <Characters>17068</Characters>
  <Application>Microsoft Office Word</Application>
  <DocSecurity>0</DocSecurity>
  <Lines>387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</dc:title>
  <dc:subject/>
  <dc:creator>Кир Булычев</dc:creator>
  <cp:keywords/>
  <dc:description/>
  <cp:lastModifiedBy>Andrey Piskunov</cp:lastModifiedBy>
  <cp:revision>5</cp:revision>
  <dcterms:created xsi:type="dcterms:W3CDTF">2013-12-23T23:15:00Z</dcterms:created>
  <dcterms:modified xsi:type="dcterms:W3CDTF">2025-08-10T06:01:00Z</dcterms:modified>
  <cp:category/>
</cp:coreProperties>
</file>